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060B" w14:textId="7C94DCBE" w:rsidR="00304E91" w:rsidRPr="00730650" w:rsidRDefault="00255922" w:rsidP="00707427">
      <w:pPr>
        <w:pStyle w:val="Ttulo1"/>
        <w:rPr>
          <w:rFonts w:ascii="Arial" w:hAnsi="Arial" w:cs="Arial"/>
          <w:color w:val="auto"/>
          <w:sz w:val="22"/>
          <w:szCs w:val="22"/>
          <w:lang w:val="es-ES"/>
        </w:rPr>
      </w:pPr>
      <w:r w:rsidRPr="00730650">
        <w:rPr>
          <w:rFonts w:ascii="Arial" w:hAnsi="Arial" w:cs="Arial"/>
          <w:color w:val="auto"/>
          <w:sz w:val="22"/>
          <w:szCs w:val="22"/>
          <w:lang w:val="es-ES"/>
        </w:rPr>
        <w:t xml:space="preserve">CONFORMIDAD DEL </w:t>
      </w:r>
      <w:r w:rsidR="001D2849" w:rsidRPr="00730650">
        <w:rPr>
          <w:rFonts w:ascii="Arial" w:hAnsi="Arial" w:cs="Arial"/>
          <w:color w:val="auto"/>
          <w:sz w:val="22"/>
          <w:szCs w:val="22"/>
          <w:lang w:val="es-ES"/>
        </w:rPr>
        <w:t>AYUNTAMIENTO (*)</w:t>
      </w:r>
      <w:r w:rsidR="002D664B" w:rsidRPr="0073065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1D2849" w:rsidRPr="00730650">
        <w:rPr>
          <w:rFonts w:ascii="Arial" w:hAnsi="Arial" w:cs="Arial"/>
          <w:color w:val="auto"/>
          <w:sz w:val="22"/>
          <w:szCs w:val="22"/>
          <w:lang w:val="es-ES"/>
        </w:rPr>
        <w:t>/</w:t>
      </w:r>
      <w:r w:rsidR="002D664B" w:rsidRPr="00730650">
        <w:rPr>
          <w:rFonts w:ascii="Arial" w:hAnsi="Arial" w:cs="Arial"/>
          <w:color w:val="auto"/>
          <w:sz w:val="22"/>
          <w:szCs w:val="22"/>
          <w:lang w:val="es-ES"/>
        </w:rPr>
        <w:t xml:space="preserve"> ENTIDAD SUPRAMUNICIPAL (*)</w:t>
      </w:r>
    </w:p>
    <w:p w14:paraId="19617EF2" w14:textId="77777777" w:rsidR="00297382" w:rsidRPr="00730650" w:rsidRDefault="00297382" w:rsidP="00297382">
      <w:pPr>
        <w:rPr>
          <w:lang w:val="es-ES"/>
        </w:rPr>
      </w:pPr>
    </w:p>
    <w:p w14:paraId="1EBBDC38" w14:textId="77777777" w:rsidR="00304E91" w:rsidRPr="00730650" w:rsidRDefault="00255922">
      <w:pPr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>[Membrete del Ayuntamiento / Órgano Municipal Competente]</w:t>
      </w:r>
      <w:r w:rsidRPr="00730650">
        <w:rPr>
          <w:rFonts w:ascii="Arial" w:hAnsi="Arial" w:cs="Arial"/>
          <w:lang w:val="es-ES"/>
        </w:rPr>
        <w:br/>
        <w:t>[Dirección completa]</w:t>
      </w:r>
      <w:r w:rsidRPr="00730650">
        <w:rPr>
          <w:rFonts w:ascii="Arial" w:hAnsi="Arial" w:cs="Arial"/>
          <w:lang w:val="es-ES"/>
        </w:rPr>
        <w:br/>
        <w:t>[Teléfono / Correo electrónico]</w:t>
      </w:r>
      <w:r w:rsidRPr="00730650">
        <w:rPr>
          <w:rFonts w:ascii="Arial" w:hAnsi="Arial" w:cs="Arial"/>
          <w:lang w:val="es-ES"/>
        </w:rPr>
        <w:br/>
      </w:r>
    </w:p>
    <w:p w14:paraId="42B8A8FE" w14:textId="72A8BFDD" w:rsidR="00297382" w:rsidRPr="00063479" w:rsidRDefault="00255922" w:rsidP="004007AB">
      <w:pPr>
        <w:spacing w:line="240" w:lineRule="auto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 xml:space="preserve">EXPEDIENTE </w:t>
      </w:r>
      <w:proofErr w:type="spellStart"/>
      <w:r w:rsidRPr="00730650">
        <w:rPr>
          <w:rFonts w:ascii="Arial" w:hAnsi="Arial" w:cs="Arial"/>
          <w:lang w:val="es-ES"/>
        </w:rPr>
        <w:t>Nº</w:t>
      </w:r>
      <w:proofErr w:type="spellEnd"/>
      <w:r w:rsidRPr="00730650">
        <w:rPr>
          <w:rFonts w:ascii="Arial" w:hAnsi="Arial" w:cs="Arial"/>
          <w:lang w:val="es-ES"/>
        </w:rPr>
        <w:t xml:space="preserve"> [_____</w:t>
      </w:r>
      <w:proofErr w:type="gramStart"/>
      <w:r w:rsidRPr="00730650">
        <w:rPr>
          <w:rFonts w:ascii="Arial" w:hAnsi="Arial" w:cs="Arial"/>
          <w:lang w:val="es-ES"/>
        </w:rPr>
        <w:t>]</w:t>
      </w:r>
      <w:r w:rsidR="00063479">
        <w:rPr>
          <w:rFonts w:ascii="Arial" w:hAnsi="Arial" w:cs="Arial"/>
          <w:lang w:val="es-ES"/>
        </w:rPr>
        <w:t>(</w:t>
      </w:r>
      <w:proofErr w:type="gramEnd"/>
      <w:r w:rsidR="00587AC6">
        <w:rPr>
          <w:rStyle w:val="Refdenotaalpie"/>
          <w:rFonts w:ascii="Arial" w:hAnsi="Arial" w:cs="Arial"/>
          <w:lang w:val="es-ES"/>
        </w:rPr>
        <w:footnoteReference w:id="1"/>
      </w:r>
      <w:r w:rsidR="00063479">
        <w:rPr>
          <w:rFonts w:ascii="Arial" w:hAnsi="Arial" w:cs="Arial"/>
          <w:lang w:val="es-ES"/>
        </w:rPr>
        <w:t>)</w:t>
      </w:r>
      <w:r w:rsidRPr="00730650">
        <w:rPr>
          <w:rFonts w:ascii="Arial" w:hAnsi="Arial" w:cs="Arial"/>
          <w:lang w:val="es-ES"/>
        </w:rPr>
        <w:br/>
        <w:t>En [</w:t>
      </w:r>
      <w:r w:rsidRPr="00063479">
        <w:rPr>
          <w:rFonts w:ascii="Arial" w:hAnsi="Arial" w:cs="Arial"/>
          <w:lang w:val="es-ES"/>
        </w:rPr>
        <w:t>localidad], a [día] de [mes] de [año].</w:t>
      </w:r>
    </w:p>
    <w:p w14:paraId="32F63A36" w14:textId="09C4283E" w:rsidR="00730650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  <w:t>D./</w:t>
      </w:r>
      <w:r w:rsidR="00707427" w:rsidRPr="00730650">
        <w:rPr>
          <w:rFonts w:ascii="Arial" w:hAnsi="Arial" w:cs="Arial"/>
          <w:lang w:val="es-ES"/>
        </w:rPr>
        <w:t>D. ª</w:t>
      </w:r>
      <w:r w:rsidRPr="00730650">
        <w:rPr>
          <w:rFonts w:ascii="Arial" w:hAnsi="Arial" w:cs="Arial"/>
          <w:lang w:val="es-ES"/>
        </w:rPr>
        <w:t xml:space="preserve"> [Nombre y Apellidos], con DNI [________], en calidad de [Cargo: Alcalde/sa-Presidente/a / Concejal/a Delegado/a / Responsable del Órgano Competente]</w:t>
      </w:r>
      <w:r w:rsidR="00707427">
        <w:rPr>
          <w:rStyle w:val="Refdenotaalpie"/>
          <w:rFonts w:ascii="Arial" w:hAnsi="Arial" w:cs="Arial"/>
          <w:lang w:val="es-ES"/>
        </w:rPr>
        <w:t xml:space="preserve"> 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 xml:space="preserve"> en representación del [Ayuntamiento / Órgano equivalente]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="00063479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de [nombre del municipio / entidad</w:t>
      </w:r>
      <w:r w:rsidR="00730650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supramunicipal]</w:t>
      </w:r>
      <w:r w:rsidR="00587AC6" w:rsidRPr="00587AC6">
        <w:rPr>
          <w:rStyle w:val="Refdenotaalpie"/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, con NIF [________],</w:t>
      </w:r>
    </w:p>
    <w:p w14:paraId="2F486D96" w14:textId="6E812E66" w:rsidR="00730650" w:rsidRPr="00063479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>DECLARA: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  <w:t xml:space="preserve">Que, en cumplimiento de lo dispuesto en el apartado Quinto.5 de la Resolución </w:t>
      </w:r>
      <w:r w:rsidR="00730650">
        <w:rPr>
          <w:rFonts w:ascii="Arial" w:hAnsi="Arial" w:cs="Arial"/>
          <w:lang w:val="es-ES"/>
        </w:rPr>
        <w:t xml:space="preserve"> de </w:t>
      </w:r>
      <w:r w:rsidRPr="00730650">
        <w:rPr>
          <w:rFonts w:ascii="Arial" w:hAnsi="Arial" w:cs="Arial"/>
          <w:lang w:val="es-ES"/>
        </w:rPr>
        <w:t>la Secretaría de Estado de Medio Ambiente</w:t>
      </w:r>
      <w:r w:rsidR="00730650">
        <w:rPr>
          <w:rFonts w:ascii="Arial" w:hAnsi="Arial" w:cs="Arial"/>
          <w:lang w:val="es-ES"/>
        </w:rPr>
        <w:t xml:space="preserve"> de 23 de octubre de 2025</w:t>
      </w:r>
      <w:r w:rsidRPr="00730650">
        <w:rPr>
          <w:rFonts w:ascii="Arial" w:hAnsi="Arial" w:cs="Arial"/>
          <w:lang w:val="es-ES"/>
        </w:rPr>
        <w:t>, por la que se concede, mediante el procedimiento de concesión directa, una subvención prevista en el Real Decreto-ley 7/2024, de 11 de noviembre, por el que se adoptan medidas urgentes para el impulso del Plan de Respuesta Inmediata, Reconstrucción y Relanzamiento frente a los daños ocasionados por la Depresión Aislada en Niveles Altos (DANA) en diferentes municipios entre los días 28 de octubre y 4 de noviembre de 2024</w:t>
      </w:r>
      <w:r w:rsidR="00730650">
        <w:rPr>
          <w:rFonts w:ascii="Arial" w:hAnsi="Arial" w:cs="Arial"/>
          <w:lang w:val="es-ES"/>
        </w:rPr>
        <w:t xml:space="preserve">,  </w:t>
      </w:r>
      <w:r w:rsidRPr="00730650">
        <w:rPr>
          <w:rFonts w:ascii="Arial" w:hAnsi="Arial" w:cs="Arial"/>
          <w:lang w:val="es-ES"/>
        </w:rPr>
        <w:br/>
        <w:t xml:space="preserve">manifiesta la CONFORMIDAD de este Ayuntamiento/órgano competente con la subvención otorgada por importe de [____] </w:t>
      </w:r>
      <w:r w:rsidR="00730650" w:rsidRPr="00730650">
        <w:rPr>
          <w:rFonts w:ascii="Arial" w:hAnsi="Arial" w:cs="Arial"/>
          <w:lang w:val="es-ES"/>
        </w:rPr>
        <w:t>€</w:t>
      </w:r>
      <w:r w:rsidR="00730650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 xml:space="preserve">a la entidad </w:t>
      </w:r>
      <w:r w:rsidRPr="00063479">
        <w:rPr>
          <w:rFonts w:ascii="Arial" w:hAnsi="Arial" w:cs="Arial"/>
          <w:lang w:val="es-ES"/>
        </w:rPr>
        <w:t>[nombre completo de la empresa beneficiaria</w:t>
      </w:r>
      <w:r w:rsidR="00587AC6">
        <w:rPr>
          <w:rFonts w:ascii="Arial" w:hAnsi="Arial" w:cs="Arial"/>
          <w:lang w:val="es-ES"/>
        </w:rPr>
        <w:t xml:space="preserve"> privada o mayoritariamente privada</w:t>
      </w:r>
      <w:r w:rsidRPr="00063479">
        <w:rPr>
          <w:rFonts w:ascii="Arial" w:hAnsi="Arial" w:cs="Arial"/>
          <w:lang w:val="es-ES"/>
        </w:rPr>
        <w:t>], con CIF [________], destinada a</w:t>
      </w:r>
      <w:r w:rsidR="00730650" w:rsidRPr="00063479">
        <w:rPr>
          <w:rFonts w:ascii="Arial" w:hAnsi="Arial" w:cs="Arial"/>
          <w:lang w:val="es-ES"/>
        </w:rPr>
        <w:t xml:space="preserve"> reparación y adecuación de infraestructuras de</w:t>
      </w:r>
      <w:r w:rsidRPr="00063479">
        <w:rPr>
          <w:rFonts w:ascii="Arial" w:hAnsi="Arial" w:cs="Arial"/>
          <w:lang w:val="es-ES"/>
        </w:rPr>
        <w:t xml:space="preserve"> [fin específico: abastecimiento / saneamiento / depuración]</w:t>
      </w:r>
      <w:r w:rsidR="00587AC6" w:rsidRPr="00587AC6">
        <w:rPr>
          <w:rStyle w:val="Refdenotaalpie"/>
          <w:rFonts w:ascii="Arial" w:hAnsi="Arial" w:cs="Arial"/>
          <w:lang w:val="es-ES"/>
        </w:rPr>
        <w:t xml:space="preserve"> </w:t>
      </w:r>
      <w:r w:rsidR="00707427">
        <w:rPr>
          <w:rStyle w:val="Refdenotaalpie"/>
          <w:rFonts w:ascii="Arial" w:hAnsi="Arial" w:cs="Arial"/>
          <w:lang w:val="es-ES"/>
        </w:rPr>
        <w:footnoteReference w:id="2"/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Pr="00063479">
        <w:rPr>
          <w:rFonts w:ascii="Arial" w:hAnsi="Arial" w:cs="Arial"/>
          <w:lang w:val="es-ES"/>
        </w:rPr>
        <w:t>en el</w:t>
      </w:r>
      <w:r w:rsidR="007E6567" w:rsidRPr="00063479">
        <w:rPr>
          <w:rFonts w:ascii="Arial" w:hAnsi="Arial" w:cs="Arial"/>
          <w:lang w:val="es-ES"/>
        </w:rPr>
        <w:t>/los</w:t>
      </w:r>
      <w:r w:rsidRPr="00063479">
        <w:rPr>
          <w:rFonts w:ascii="Arial" w:hAnsi="Arial" w:cs="Arial"/>
          <w:lang w:val="es-ES"/>
        </w:rPr>
        <w:t xml:space="preserve"> municipio</w:t>
      </w:r>
      <w:r w:rsidR="007E6567" w:rsidRPr="00063479">
        <w:rPr>
          <w:rFonts w:ascii="Arial" w:hAnsi="Arial" w:cs="Arial"/>
          <w:lang w:val="es-ES"/>
        </w:rPr>
        <w:t>/s</w:t>
      </w:r>
      <w:r w:rsidRPr="00063479">
        <w:rPr>
          <w:rFonts w:ascii="Arial" w:hAnsi="Arial" w:cs="Arial"/>
          <w:lang w:val="es-ES"/>
        </w:rPr>
        <w:t xml:space="preserve"> de [________]</w:t>
      </w:r>
      <w:r w:rsidR="00707427">
        <w:rPr>
          <w:rFonts w:ascii="Arial" w:hAnsi="Arial" w:cs="Arial"/>
          <w:lang w:val="es-ES"/>
        </w:rPr>
        <w:t>.</w:t>
      </w:r>
      <w:r w:rsidR="007E7B66">
        <w:rPr>
          <w:rFonts w:ascii="Arial" w:hAnsi="Arial" w:cs="Arial"/>
          <w:lang w:val="es-ES"/>
        </w:rPr>
        <w:t xml:space="preserve"> 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</w:p>
    <w:p w14:paraId="1C8292F5" w14:textId="5A604C5F" w:rsidR="004007AB" w:rsidRPr="00E87392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 xml:space="preserve">Asimismo, se hace constar que esta conformidad se emite conforme a lo establecido en el Anexo IV de la citada resolución, sin que ello implique en ningún caso que el Ayuntamiento u órgano equivalente adquiera la condición de beneficiario, de acuerdo con lo previsto en el apartado </w:t>
      </w:r>
      <w:r w:rsidR="00E87392">
        <w:rPr>
          <w:rFonts w:ascii="Arial" w:hAnsi="Arial" w:cs="Arial"/>
          <w:lang w:val="es-ES"/>
        </w:rPr>
        <w:t>cuart</w:t>
      </w:r>
      <w:r w:rsidRPr="00730650">
        <w:rPr>
          <w:rFonts w:ascii="Arial" w:hAnsi="Arial" w:cs="Arial"/>
          <w:lang w:val="es-ES"/>
        </w:rPr>
        <w:t xml:space="preserve">o de la Cláusula </w:t>
      </w:r>
      <w:r w:rsidR="00E87392">
        <w:rPr>
          <w:rFonts w:ascii="Arial" w:hAnsi="Arial" w:cs="Arial"/>
          <w:lang w:val="es-ES"/>
        </w:rPr>
        <w:t>Tercera</w:t>
      </w:r>
      <w:r w:rsidRPr="00730650">
        <w:rPr>
          <w:rFonts w:ascii="Arial" w:hAnsi="Arial" w:cs="Arial"/>
          <w:lang w:val="es-ES"/>
        </w:rPr>
        <w:t xml:space="preserve"> de la misma.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  <w:t>Y para que así conste, se firma la presente conformidad en la fecha de la firma electrónica.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</w:r>
      <w:r w:rsidRPr="00E87392">
        <w:rPr>
          <w:rFonts w:ascii="Arial" w:hAnsi="Arial" w:cs="Arial"/>
          <w:lang w:val="es-ES"/>
        </w:rPr>
        <w:t>Fdo.: [Nombre y Apellidos]</w:t>
      </w:r>
    </w:p>
    <w:p w14:paraId="0546249F" w14:textId="700C2208" w:rsidR="00304E91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br/>
        <w:t>[</w:t>
      </w:r>
      <w:r w:rsidRPr="007E7B66">
        <w:rPr>
          <w:rFonts w:ascii="Arial" w:hAnsi="Arial" w:cs="Arial"/>
          <w:lang w:val="es-ES"/>
        </w:rPr>
        <w:t>Cargo</w:t>
      </w:r>
      <w:r w:rsidRPr="00730650">
        <w:rPr>
          <w:rFonts w:ascii="Arial" w:hAnsi="Arial" w:cs="Arial"/>
          <w:lang w:val="es-ES"/>
        </w:rPr>
        <w:t>]</w:t>
      </w:r>
      <w:r w:rsidRPr="00730650">
        <w:rPr>
          <w:rFonts w:ascii="Arial" w:hAnsi="Arial" w:cs="Arial"/>
          <w:lang w:val="es-ES"/>
        </w:rPr>
        <w:br/>
        <w:t>[Sello del Ayuntamiento / Órgano Municipal Competente]</w:t>
      </w:r>
    </w:p>
    <w:sectPr w:rsidR="00304E9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  <w:footnote w:id="1">
    <w:p w14:paraId="53A4B650" w14:textId="1B90A164" w:rsidR="00587AC6" w:rsidRPr="00587AC6" w:rsidRDefault="00587AC6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587AC6">
        <w:rPr>
          <w:lang w:val="es-ES"/>
        </w:rPr>
        <w:t xml:space="preserve"> S</w:t>
      </w:r>
      <w:r>
        <w:rPr>
          <w:lang w:val="es-ES"/>
        </w:rPr>
        <w:t>e refiere a expediente interno, si procede</w:t>
      </w:r>
    </w:p>
  </w:footnote>
  <w:footnote w:id="2">
    <w:p w14:paraId="671FC4D0" w14:textId="6A371B3D" w:rsidR="00707427" w:rsidRPr="00707427" w:rsidRDefault="00707427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Rellenar las que procedan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042484">
    <w:abstractNumId w:val="8"/>
  </w:num>
  <w:num w:numId="2" w16cid:durableId="599727634">
    <w:abstractNumId w:val="6"/>
  </w:num>
  <w:num w:numId="3" w16cid:durableId="1443957770">
    <w:abstractNumId w:val="5"/>
  </w:num>
  <w:num w:numId="4" w16cid:durableId="17004499">
    <w:abstractNumId w:val="4"/>
  </w:num>
  <w:num w:numId="5" w16cid:durableId="67506162">
    <w:abstractNumId w:val="7"/>
  </w:num>
  <w:num w:numId="6" w16cid:durableId="1469585777">
    <w:abstractNumId w:val="3"/>
  </w:num>
  <w:num w:numId="7" w16cid:durableId="1243417150">
    <w:abstractNumId w:val="2"/>
  </w:num>
  <w:num w:numId="8" w16cid:durableId="1411000054">
    <w:abstractNumId w:val="1"/>
  </w:num>
  <w:num w:numId="9" w16cid:durableId="145270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3479"/>
    <w:rsid w:val="0015074B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4007AB"/>
    <w:rsid w:val="004C20F4"/>
    <w:rsid w:val="00587AC6"/>
    <w:rsid w:val="00707427"/>
    <w:rsid w:val="00730650"/>
    <w:rsid w:val="007E6567"/>
    <w:rsid w:val="007E7B66"/>
    <w:rsid w:val="008D235A"/>
    <w:rsid w:val="00AA1D8D"/>
    <w:rsid w:val="00B47730"/>
    <w:rsid w:val="00BB662C"/>
    <w:rsid w:val="00CB0664"/>
    <w:rsid w:val="00E8739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Andrea Romero Morcillo</cp:lastModifiedBy>
  <cp:revision>2</cp:revision>
  <dcterms:created xsi:type="dcterms:W3CDTF">2025-10-29T12:43:00Z</dcterms:created>
  <dcterms:modified xsi:type="dcterms:W3CDTF">2025-10-29T12:43:00Z</dcterms:modified>
  <cp:category/>
</cp:coreProperties>
</file>